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EBAB2" w14:textId="77777777" w:rsidR="009B5E79" w:rsidRPr="00F424E4" w:rsidRDefault="009B5E79" w:rsidP="7DA92BFF">
      <w:pPr>
        <w:rPr>
          <w:rFonts w:ascii="Arial" w:eastAsia="Arial" w:hAnsi="Arial" w:cs="Arial"/>
          <w:sz w:val="24"/>
          <w:szCs w:val="24"/>
        </w:rPr>
      </w:pPr>
      <w:r w:rsidRPr="00F424E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91C9BA" wp14:editId="68F4DFAD">
                <wp:simplePos x="0" y="0"/>
                <wp:positionH relativeFrom="column">
                  <wp:posOffset>819150</wp:posOffset>
                </wp:positionH>
                <wp:positionV relativeFrom="paragraph">
                  <wp:posOffset>0</wp:posOffset>
                </wp:positionV>
                <wp:extent cx="4428000" cy="540000"/>
                <wp:effectExtent l="0" t="0" r="0" b="0"/>
                <wp:wrapNone/>
                <wp:docPr id="1631152076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8000" cy="5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855696" w14:textId="1BFE58C2" w:rsidR="009B5E79" w:rsidRPr="00F424E4" w:rsidRDefault="00313C61" w:rsidP="009B5E79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313C61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  <w:t>FICHE DE CONSENTEMENT POUR L’ACTIVATION DE MON ESPACE SANTÉ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91C9BA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64.5pt;margin-top:0;width:348.65pt;height:4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" fillcolor="#d8d8d8 [2732]" stroked="f" strokeweight=".5pt">
                <v:textbox>
                  <w:txbxContent>
                    <w:p w14:paraId="18855696" w14:textId="1BFE58C2" w:rsidR="009B5E79" w:rsidRPr="00F424E4" w:rsidRDefault="00313C61" w:rsidP="009B5E79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313C61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  <w:t>FICHE DE CONSENTEMENT POUR L’ACTIVATION DE MON ESPACE SANTÉ</w:t>
                      </w:r>
                    </w:p>
                  </w:txbxContent>
                </v:textbox>
              </v:shape>
            </w:pict>
          </mc:Fallback>
        </mc:AlternateContent>
      </w:r>
      <w:sdt>
        <w:sdtPr>
          <w:rPr>
            <w:rFonts w:ascii="Arial" w:eastAsia="Arial" w:hAnsi="Arial" w:cs="Arial"/>
            <w:sz w:val="24"/>
            <w:szCs w:val="24"/>
          </w:rPr>
          <w:id w:val="-2094156864"/>
          <w:showingPlcHdr/>
          <w:picture/>
        </w:sdtPr>
        <w:sdtContent>
          <w:r w:rsidRPr="00F424E4">
            <w:rPr>
              <w:rFonts w:ascii="Arial" w:hAnsi="Arial" w:cs="Arial"/>
              <w:noProof/>
            </w:rPr>
            <w:drawing>
              <wp:inline distT="0" distB="0" distL="0" distR="0" wp14:anchorId="1535DA79" wp14:editId="0D3CCC6A">
                <wp:extent cx="540000" cy="540000"/>
                <wp:effectExtent l="0" t="0" r="0" b="0"/>
                <wp:docPr id="1" name="Image 1" descr="Une image contenant blanc, conception&#10;&#10;Le contenu généré par l’IA peut êtr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 descr="Une image contenant blanc, conception&#10;&#10;Le contenu généré par l’IA peut être incorrect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1D6CFF7B" w14:textId="77777777" w:rsidR="009B5E79" w:rsidRPr="00F424E4" w:rsidRDefault="009B5E79" w:rsidP="7DA92BFF">
      <w:pPr>
        <w:rPr>
          <w:rFonts w:ascii="Arial" w:eastAsia="Arial" w:hAnsi="Arial" w:cs="Arial"/>
          <w:sz w:val="24"/>
          <w:szCs w:val="24"/>
        </w:rPr>
      </w:pPr>
      <w:r w:rsidRPr="00F424E4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AE37F93" wp14:editId="24A1D976">
                <wp:simplePos x="0" y="0"/>
                <wp:positionH relativeFrom="column">
                  <wp:posOffset>-314325</wp:posOffset>
                </wp:positionH>
                <wp:positionV relativeFrom="paragraph">
                  <wp:posOffset>90170</wp:posOffset>
                </wp:positionV>
                <wp:extent cx="2808000" cy="216000"/>
                <wp:effectExtent l="0" t="0" r="0" b="0"/>
                <wp:wrapNone/>
                <wp:docPr id="157042225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8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577E8D" w14:textId="77777777" w:rsidR="009B5E79" w:rsidRPr="00F424E4" w:rsidRDefault="009B5E79" w:rsidP="009B5E79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F424E4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  <w:highlight w:val="yellow"/>
                              </w:rPr>
                              <w:t>[Cliquez ici pour insérer le logo de l’établissement</w:t>
                            </w:r>
                            <w:r w:rsidRPr="00F424E4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E37F93" id="Zone de texte 9" o:spid="_x0000_s1027" type="#_x0000_t202" style="position:absolute;margin-left:-24.75pt;margin-top:7.1pt;width:221.1pt;height:1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" fillcolor="white [3201]" stroked="f" strokeweight=".5pt">
                <v:textbox>
                  <w:txbxContent>
                    <w:p w14:paraId="4E577E8D" w14:textId="77777777" w:rsidR="009B5E79" w:rsidRPr="00F424E4" w:rsidRDefault="009B5E79" w:rsidP="009B5E79">
                      <w:pPr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F424E4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  <w:highlight w:val="yellow"/>
                        </w:rPr>
                        <w:t>[Cliquez ici pour insérer le logo de l’établissement</w:t>
                      </w:r>
                      <w:r w:rsidRPr="00F424E4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</w:p>
    <w:p w14:paraId="4AB11D14" w14:textId="77777777" w:rsidR="000900A2" w:rsidRPr="0041188B" w:rsidRDefault="000900A2" w:rsidP="7DA92BFF">
      <w:pPr>
        <w:jc w:val="both"/>
        <w:rPr>
          <w:rFonts w:ascii="Arial" w:eastAsia="Arial" w:hAnsi="Arial" w:cs="Arial"/>
        </w:rPr>
      </w:pPr>
    </w:p>
    <w:p w14:paraId="11F55306" w14:textId="6EDA8198" w:rsidR="00434592" w:rsidRPr="0041188B" w:rsidRDefault="00434592" w:rsidP="7DA92BFF">
      <w:pPr>
        <w:jc w:val="both"/>
        <w:rPr>
          <w:rFonts w:ascii="Arial" w:eastAsia="Arial" w:hAnsi="Arial" w:cs="Arial"/>
          <w:b/>
          <w:bCs/>
        </w:rPr>
      </w:pPr>
      <w:r w:rsidRPr="0041188B">
        <w:rPr>
          <w:rFonts w:ascii="Arial" w:eastAsia="Arial" w:hAnsi="Arial" w:cs="Arial"/>
          <w:b/>
          <w:bCs/>
        </w:rPr>
        <w:t xml:space="preserve">Objet : </w:t>
      </w:r>
      <w:r w:rsidR="00914FF1" w:rsidRPr="0041188B">
        <w:rPr>
          <w:rFonts w:ascii="Arial" w:eastAsia="Arial" w:hAnsi="Arial" w:cs="Arial"/>
          <w:b/>
          <w:bCs/>
        </w:rPr>
        <w:t>c</w:t>
      </w:r>
      <w:r w:rsidRPr="0041188B">
        <w:rPr>
          <w:rFonts w:ascii="Arial" w:eastAsia="Arial" w:hAnsi="Arial" w:cs="Arial"/>
          <w:b/>
          <w:bCs/>
        </w:rPr>
        <w:t xml:space="preserve">onsentement à </w:t>
      </w:r>
      <w:r w:rsidRPr="72613555">
        <w:rPr>
          <w:rFonts w:ascii="Arial" w:eastAsia="Arial" w:hAnsi="Arial" w:cs="Arial"/>
          <w:b/>
          <w:bCs/>
        </w:rPr>
        <w:t>l</w:t>
      </w:r>
      <w:r w:rsidR="00C846B6">
        <w:rPr>
          <w:rFonts w:ascii="Arial" w:eastAsia="Arial" w:hAnsi="Arial" w:cs="Arial"/>
          <w:b/>
          <w:bCs/>
        </w:rPr>
        <w:t xml:space="preserve">’activation </w:t>
      </w:r>
      <w:r w:rsidRPr="0041188B">
        <w:rPr>
          <w:rFonts w:ascii="Arial" w:eastAsia="Arial" w:hAnsi="Arial" w:cs="Arial"/>
          <w:b/>
          <w:bCs/>
        </w:rPr>
        <w:t xml:space="preserve">de </w:t>
      </w:r>
      <w:r w:rsidRPr="0041188B">
        <w:rPr>
          <w:rFonts w:ascii="Arial" w:eastAsia="Arial" w:hAnsi="Arial" w:cs="Arial"/>
          <w:b/>
          <w:bCs/>
          <w:i/>
          <w:iCs/>
        </w:rPr>
        <w:t>Mon Espace Santé</w:t>
      </w:r>
    </w:p>
    <w:p w14:paraId="649493F3" w14:textId="39FB7253" w:rsidR="00523470" w:rsidRDefault="00313C61" w:rsidP="00523470">
      <w:pPr>
        <w:jc w:val="both"/>
        <w:rPr>
          <w:rFonts w:ascii="Arial" w:eastAsia="Arial" w:hAnsi="Arial" w:cs="Arial"/>
        </w:rPr>
      </w:pPr>
      <w:r w:rsidRPr="00313C61">
        <w:rPr>
          <w:rFonts w:ascii="Arial" w:eastAsia="Arial" w:hAnsi="Arial" w:cs="Arial"/>
        </w:rPr>
        <w:t xml:space="preserve">Ce formulaire est destiné aux résidents de </w:t>
      </w:r>
      <w:r w:rsidRPr="00313C61">
        <w:rPr>
          <w:rFonts w:ascii="Arial" w:eastAsia="Arial" w:hAnsi="Arial" w:cs="Arial"/>
          <w:highlight w:val="yellow"/>
        </w:rPr>
        <w:t>[Nom de l’établissement].</w:t>
      </w:r>
      <w:r w:rsidRPr="00313C61">
        <w:rPr>
          <w:rFonts w:ascii="Arial" w:eastAsia="Arial" w:hAnsi="Arial" w:cs="Arial"/>
        </w:rPr>
        <w:br/>
        <w:t>Il vise à recueillir leur consentement — ou celui de leur représentant légal — pour :</w:t>
      </w:r>
    </w:p>
    <w:p w14:paraId="32FCCF28" w14:textId="6FD35651" w:rsidR="00523470" w:rsidRDefault="00313C61" w:rsidP="00523470">
      <w:pPr>
        <w:numPr>
          <w:ilvl w:val="0"/>
          <w:numId w:val="12"/>
        </w:numPr>
        <w:jc w:val="both"/>
        <w:rPr>
          <w:rFonts w:ascii="Arial" w:eastAsia="Arial" w:hAnsi="Arial" w:cs="Arial"/>
        </w:rPr>
      </w:pPr>
      <w:r w:rsidRPr="00313C61">
        <w:rPr>
          <w:rFonts w:ascii="Arial" w:eastAsia="Arial" w:hAnsi="Arial" w:cs="Arial"/>
          <w:b/>
          <w:bCs/>
        </w:rPr>
        <w:t xml:space="preserve">L’activation de Mon Espace Santé </w:t>
      </w:r>
      <w:r w:rsidRPr="00313C61">
        <w:rPr>
          <w:rFonts w:ascii="Arial" w:eastAsia="Arial" w:hAnsi="Arial" w:cs="Arial"/>
        </w:rPr>
        <w:t>(création du compte, aide technique)</w:t>
      </w:r>
    </w:p>
    <w:p w14:paraId="71720013" w14:textId="77777777" w:rsidR="00313C61" w:rsidRDefault="00313C61" w:rsidP="00313C61">
      <w:pPr>
        <w:spacing w:after="0" w:line="240" w:lineRule="auto"/>
        <w:jc w:val="both"/>
        <w:rPr>
          <w:rFonts w:ascii="Arial" w:eastAsia="Arial" w:hAnsi="Arial" w:cs="Arial"/>
        </w:rPr>
      </w:pPr>
      <w:r w:rsidRPr="00313C61">
        <w:rPr>
          <w:rFonts w:ascii="Arial" w:eastAsia="Arial" w:hAnsi="Arial" w:cs="Arial"/>
        </w:rPr>
        <w:t>Cette aide comprend la création du compte, le paramétrage initial et l’assistance à la connexion.</w:t>
      </w:r>
    </w:p>
    <w:p w14:paraId="5F83B58E" w14:textId="0C609CF4" w:rsidR="00313C61" w:rsidRDefault="00313C61" w:rsidP="00313C61">
      <w:pPr>
        <w:spacing w:after="0" w:line="240" w:lineRule="auto"/>
        <w:jc w:val="both"/>
        <w:rPr>
          <w:rFonts w:ascii="Arial" w:eastAsia="Arial" w:hAnsi="Arial" w:cs="Arial"/>
        </w:rPr>
      </w:pPr>
      <w:r w:rsidRPr="00313C61">
        <w:rPr>
          <w:rFonts w:ascii="Arial" w:eastAsia="Arial" w:hAnsi="Arial" w:cs="Arial"/>
        </w:rPr>
        <w:t>L’activation de Mon Espace Santé est facultative. Vous conservez à tout moment le contrôle sur vos données et vos paramètres (messagerie, documents, partage).</w:t>
      </w:r>
    </w:p>
    <w:p w14:paraId="57352B06" w14:textId="77777777" w:rsidR="00313C61" w:rsidRDefault="00313C61" w:rsidP="00313C61">
      <w:pPr>
        <w:spacing w:line="240" w:lineRule="auto"/>
        <w:jc w:val="both"/>
        <w:rPr>
          <w:rFonts w:ascii="Arial" w:eastAsia="Arial" w:hAnsi="Arial" w:cs="Arial"/>
        </w:rPr>
      </w:pPr>
    </w:p>
    <w:p w14:paraId="386B150F" w14:textId="40708BF9" w:rsidR="00B25AC4" w:rsidRPr="0041188B" w:rsidRDefault="005D1925" w:rsidP="7DA92BFF">
      <w:pPr>
        <w:jc w:val="both"/>
        <w:rPr>
          <w:rFonts w:ascii="Arial" w:eastAsia="Arial" w:hAnsi="Arial" w:cs="Arial"/>
        </w:rPr>
      </w:pPr>
      <w:r w:rsidRPr="0041188B">
        <w:rPr>
          <w:rFonts w:ascii="Arial" w:eastAsia="Arial" w:hAnsi="Arial" w:cs="Arial"/>
        </w:rPr>
        <w:t>Je soussigné(e) : [</w:t>
      </w:r>
      <w:r w:rsidRPr="005426F4">
        <w:rPr>
          <w:rFonts w:ascii="Arial" w:eastAsia="Arial" w:hAnsi="Arial" w:cs="Arial"/>
          <w:highlight w:val="yellow"/>
        </w:rPr>
        <w:t xml:space="preserve">Nom </w:t>
      </w:r>
      <w:r w:rsidR="005426F4" w:rsidRPr="005426F4">
        <w:rPr>
          <w:rFonts w:ascii="Arial" w:eastAsia="Arial" w:hAnsi="Arial" w:cs="Arial"/>
          <w:highlight w:val="yellow"/>
        </w:rPr>
        <w:t>de l’usager</w:t>
      </w:r>
      <w:r w:rsidRPr="0041188B">
        <w:rPr>
          <w:rFonts w:ascii="Arial" w:eastAsia="Arial" w:hAnsi="Arial" w:cs="Arial"/>
        </w:rPr>
        <w:t>]</w:t>
      </w:r>
      <w:r w:rsidR="00B25AC4" w:rsidRPr="0041188B">
        <w:rPr>
          <w:rFonts w:ascii="Arial" w:eastAsia="Arial" w:hAnsi="Arial" w:cs="Arial"/>
        </w:rPr>
        <w:t> </w:t>
      </w:r>
    </w:p>
    <w:p w14:paraId="00049BFC" w14:textId="5363B7DC" w:rsidR="000900A2" w:rsidRPr="0041188B" w:rsidRDefault="005D1925" w:rsidP="7DA92BFF">
      <w:pPr>
        <w:rPr>
          <w:rFonts w:ascii="Arial" w:eastAsia="Arial" w:hAnsi="Arial" w:cs="Arial"/>
        </w:rPr>
      </w:pPr>
      <w:r w:rsidRPr="0041188B">
        <w:rPr>
          <w:rFonts w:ascii="Arial" w:eastAsia="Arial" w:hAnsi="Arial" w:cs="Arial"/>
        </w:rPr>
        <w:t>Représenté(e) le cas échéant par : [</w:t>
      </w:r>
      <w:r w:rsidRPr="0041188B">
        <w:rPr>
          <w:rFonts w:ascii="Arial" w:eastAsia="Arial" w:hAnsi="Arial" w:cs="Arial"/>
          <w:highlight w:val="yellow"/>
        </w:rPr>
        <w:t>Nom du représentant</w:t>
      </w:r>
      <w:r w:rsidRPr="0041188B">
        <w:rPr>
          <w:rFonts w:ascii="Arial" w:eastAsia="Arial" w:hAnsi="Arial" w:cs="Arial"/>
        </w:rPr>
        <w:t>]</w:t>
      </w:r>
      <w:r w:rsidR="000900A2" w:rsidRPr="0041188B">
        <w:rPr>
          <w:rFonts w:ascii="Arial" w:eastAsia="Arial" w:hAnsi="Arial" w:cs="Arial"/>
        </w:rPr>
        <w:t xml:space="preserve"> </w:t>
      </w:r>
    </w:p>
    <w:p w14:paraId="5F32E79B" w14:textId="4CDCAEB1" w:rsidR="00F424E4" w:rsidRPr="0041188B" w:rsidRDefault="00F424E4" w:rsidP="7DA92BFF">
      <w:pPr>
        <w:rPr>
          <w:rFonts w:ascii="Arial" w:eastAsia="Arial" w:hAnsi="Arial" w:cs="Arial"/>
        </w:rPr>
      </w:pPr>
      <w:r w:rsidRPr="0041188B">
        <w:rPr>
          <w:rFonts w:ascii="Arial" w:eastAsia="Arial" w:hAnsi="Arial" w:cs="Arial"/>
        </w:rPr>
        <w:t>Déclare :</w:t>
      </w:r>
    </w:p>
    <w:p w14:paraId="6DAFA234" w14:textId="11E77CE2" w:rsidR="001E01A7" w:rsidRDefault="007319A3" w:rsidP="007319A3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  <w:sdt>
        <w:sdtPr>
          <w:rPr>
            <w:rFonts w:ascii="Arial" w:eastAsia="Arial" w:hAnsi="Arial" w:cs="Arial"/>
          </w:rPr>
          <w:id w:val="-14231007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eastAsia="Arial" w:hAnsi="Arial" w:cs="Arial"/>
        </w:rPr>
        <w:t xml:space="preserve"> </w:t>
      </w:r>
      <w:r w:rsidR="00313C61">
        <w:rPr>
          <w:rFonts w:ascii="Arial" w:eastAsia="Arial" w:hAnsi="Arial" w:cs="Arial"/>
        </w:rPr>
        <w:t>A</w:t>
      </w:r>
      <w:r w:rsidR="00313C61" w:rsidRPr="00313C61">
        <w:rPr>
          <w:rFonts w:ascii="Arial" w:eastAsia="Arial" w:hAnsi="Arial" w:cs="Arial"/>
        </w:rPr>
        <w:t>utorise l’établissement à m’accompagner pour activer Mon Espace Santé :</w:t>
      </w:r>
      <w:r w:rsidR="001E01A7">
        <w:rPr>
          <w:rFonts w:ascii="Arial" w:eastAsia="Arial" w:hAnsi="Arial" w:cs="Arial"/>
        </w:rPr>
        <w:t xml:space="preserve"> </w:t>
      </w:r>
    </w:p>
    <w:p w14:paraId="720A6AAD" w14:textId="77777777" w:rsidR="001E01A7" w:rsidRDefault="001E01A7" w:rsidP="001E01A7">
      <w:pPr>
        <w:jc w:val="center"/>
        <w:rPr>
          <w:rFonts w:ascii="Segoe UI Symbol" w:eastAsia="Arial" w:hAnsi="Segoe UI Symbol" w:cs="Segoe UI Symbol"/>
        </w:rPr>
      </w:pPr>
      <w:r w:rsidRPr="007319A3">
        <w:rPr>
          <w:rFonts w:ascii="Arial" w:eastAsia="Arial" w:hAnsi="Arial" w:cs="Arial"/>
          <w:b/>
          <w:bCs/>
        </w:rPr>
        <w:t>Oui</w:t>
      </w:r>
      <w:r w:rsidRPr="007319A3">
        <w:rPr>
          <w:rFonts w:ascii="Arial" w:eastAsia="Arial" w:hAnsi="Arial" w:cs="Arial"/>
        </w:rPr>
        <w:t xml:space="preserve"> </w:t>
      </w:r>
      <w:sdt>
        <w:sdtPr>
          <w:rPr>
            <w:rFonts w:ascii="Arial" w:eastAsia="Arial" w:hAnsi="Arial" w:cs="Arial"/>
          </w:rPr>
          <w:id w:val="1990552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eastAsia="Arial" w:hAnsi="Arial" w:cs="Arial"/>
        </w:rPr>
        <w:t xml:space="preserve">       </w:t>
      </w:r>
      <w:r w:rsidRPr="001E01A7">
        <w:rPr>
          <w:rFonts w:ascii="Arial" w:eastAsia="Arial" w:hAnsi="Arial" w:cs="Arial"/>
          <w:b/>
          <w:bCs/>
        </w:rPr>
        <w:t xml:space="preserve">Non </w:t>
      </w:r>
      <w:sdt>
        <w:sdtPr>
          <w:rPr>
            <w:rFonts w:ascii="Arial" w:eastAsia="Arial" w:hAnsi="Arial" w:cs="Arial"/>
            <w:b/>
            <w:bCs/>
          </w:rPr>
          <w:id w:val="18799621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</w:p>
    <w:p w14:paraId="161A31CE" w14:textId="7B5199DF" w:rsidR="007319A3" w:rsidRPr="007319A3" w:rsidRDefault="007D371D" w:rsidP="007319A3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  <w:r w:rsidR="007319A3" w:rsidRPr="007319A3">
        <w:rPr>
          <w:rFonts w:ascii="Arial" w:eastAsia="Arial" w:hAnsi="Arial" w:cs="Arial"/>
        </w:rPr>
        <w:t>Vous pouvez retirer votre consentement à tout moment en contactant le représentant légal de l’établissement.</w:t>
      </w:r>
    </w:p>
    <w:p w14:paraId="043F13B1" w14:textId="77777777" w:rsidR="009E1115" w:rsidRPr="009E1115" w:rsidRDefault="009E1115" w:rsidP="009E1115">
      <w:pPr>
        <w:jc w:val="both"/>
        <w:rPr>
          <w:rFonts w:ascii="Arial" w:eastAsia="Arial" w:hAnsi="Arial" w:cs="Arial"/>
        </w:rPr>
      </w:pPr>
      <w:r w:rsidRPr="009E1115">
        <w:rPr>
          <w:rFonts w:ascii="Arial" w:eastAsia="Arial" w:hAnsi="Arial" w:cs="Arial"/>
          <w:b/>
          <w:bCs/>
        </w:rPr>
        <w:t>Base légale</w:t>
      </w:r>
      <w:r w:rsidRPr="009E1115">
        <w:rPr>
          <w:rFonts w:ascii="Arial" w:eastAsia="Arial" w:hAnsi="Arial" w:cs="Arial"/>
        </w:rPr>
        <w:t xml:space="preserve"> :</w:t>
      </w:r>
    </w:p>
    <w:p w14:paraId="049C1841" w14:textId="681B3E82" w:rsidR="00313C61" w:rsidRDefault="00313C61" w:rsidP="00313C61">
      <w:pPr>
        <w:spacing w:after="0"/>
        <w:rPr>
          <w:rFonts w:ascii="Arial" w:eastAsia="Arial" w:hAnsi="Arial" w:cs="Arial"/>
        </w:rPr>
      </w:pPr>
      <w:r w:rsidRPr="00313C61">
        <w:rPr>
          <w:rFonts w:ascii="Arial" w:eastAsia="Arial" w:hAnsi="Arial" w:cs="Arial"/>
        </w:rPr>
        <w:t xml:space="preserve">Le consentement </w:t>
      </w:r>
      <w:r w:rsidR="001058BA">
        <w:rPr>
          <w:rFonts w:ascii="Arial" w:eastAsia="Arial" w:hAnsi="Arial" w:cs="Arial"/>
        </w:rPr>
        <w:t>a été recueilli dans le respect d</w:t>
      </w:r>
      <w:r w:rsidRPr="00313C61">
        <w:rPr>
          <w:rFonts w:ascii="Arial" w:eastAsia="Arial" w:hAnsi="Arial" w:cs="Arial"/>
        </w:rPr>
        <w:t>es dispositions du RGPD (articles 5, 7 et 9) relatives au traitement des données sensibles.</w:t>
      </w:r>
    </w:p>
    <w:p w14:paraId="45AA291B" w14:textId="0D1BF53F" w:rsidR="00313C61" w:rsidRDefault="00313C61" w:rsidP="00313C61">
      <w:pPr>
        <w:spacing w:after="0"/>
        <w:rPr>
          <w:rFonts w:ascii="Arial" w:eastAsia="Arial" w:hAnsi="Arial" w:cs="Arial"/>
        </w:rPr>
      </w:pPr>
      <w:r w:rsidRPr="00313C61">
        <w:rPr>
          <w:rFonts w:ascii="Arial" w:eastAsia="Arial" w:hAnsi="Arial" w:cs="Arial"/>
        </w:rPr>
        <w:br/>
        <w:t>Ce document sera conservé dans votre dossier.</w:t>
      </w:r>
    </w:p>
    <w:p w14:paraId="150B72AD" w14:textId="77777777" w:rsidR="00313C61" w:rsidRPr="00313C61" w:rsidRDefault="00313C61" w:rsidP="00313C61">
      <w:pPr>
        <w:spacing w:after="0" w:line="240" w:lineRule="auto"/>
        <w:rPr>
          <w:rFonts w:ascii="Arial" w:eastAsia="Arial" w:hAnsi="Arial" w:cs="Arial"/>
        </w:rPr>
      </w:pPr>
    </w:p>
    <w:p w14:paraId="6594550D" w14:textId="6C26D877" w:rsidR="00615571" w:rsidRPr="0041188B" w:rsidRDefault="005D1925" w:rsidP="7DA92BFF">
      <w:pPr>
        <w:rPr>
          <w:rFonts w:ascii="Arial" w:eastAsia="Arial" w:hAnsi="Arial" w:cs="Arial"/>
        </w:rPr>
      </w:pPr>
      <w:r w:rsidRPr="0041188B">
        <w:rPr>
          <w:rFonts w:ascii="Arial" w:eastAsia="Arial" w:hAnsi="Arial" w:cs="Arial"/>
        </w:rPr>
        <w:t xml:space="preserve">  </w:t>
      </w:r>
      <w:r w:rsidR="00B25AC4" w:rsidRPr="0041188B">
        <w:rPr>
          <w:rFonts w:ascii="Arial" w:eastAsia="Arial" w:hAnsi="Arial" w:cs="Arial"/>
        </w:rPr>
        <w:t>Date</w:t>
      </w:r>
      <w:r w:rsidR="000900A2" w:rsidRPr="0041188B">
        <w:rPr>
          <w:rFonts w:ascii="Arial" w:eastAsia="Arial" w:hAnsi="Arial" w:cs="Arial"/>
        </w:rPr>
        <w:t xml:space="preserve"> </w:t>
      </w:r>
      <w:r w:rsidR="00B25AC4" w:rsidRPr="0041188B">
        <w:rPr>
          <w:rFonts w:ascii="Arial" w:eastAsia="Arial" w:hAnsi="Arial" w:cs="Arial"/>
        </w:rPr>
        <w:t>:</w:t>
      </w:r>
      <w:r w:rsidRPr="0041188B">
        <w:rPr>
          <w:rFonts w:ascii="Arial" w:eastAsia="Arial" w:hAnsi="Arial" w:cs="Arial"/>
        </w:rPr>
        <w:t xml:space="preserve"> [</w:t>
      </w:r>
      <w:r w:rsidRPr="0041188B">
        <w:rPr>
          <w:rFonts w:ascii="Arial" w:eastAsia="Arial" w:hAnsi="Arial" w:cs="Arial"/>
          <w:highlight w:val="yellow"/>
        </w:rPr>
        <w:t>Date</w:t>
      </w:r>
      <w:r w:rsidR="00B25AC4" w:rsidRPr="0041188B">
        <w:rPr>
          <w:rFonts w:ascii="Arial" w:eastAsia="Arial" w:hAnsi="Arial" w:cs="Arial"/>
          <w:highlight w:val="yellow"/>
        </w:rPr>
        <w:t xml:space="preserve"> du jour</w:t>
      </w:r>
      <w:r w:rsidRPr="0041188B">
        <w:rPr>
          <w:rFonts w:ascii="Arial" w:eastAsia="Arial" w:hAnsi="Arial" w:cs="Arial"/>
        </w:rPr>
        <w:t>]</w:t>
      </w:r>
    </w:p>
    <w:p w14:paraId="32F0805B" w14:textId="5BBB6059" w:rsidR="00D62113" w:rsidRPr="0041188B" w:rsidRDefault="005D1925" w:rsidP="7DA92BFF">
      <w:pPr>
        <w:rPr>
          <w:rFonts w:ascii="Arial" w:eastAsia="Arial" w:hAnsi="Arial" w:cs="Arial"/>
        </w:rPr>
      </w:pPr>
      <w:r w:rsidRPr="0041188B">
        <w:rPr>
          <w:rFonts w:ascii="Arial" w:eastAsia="Arial" w:hAnsi="Arial" w:cs="Arial"/>
        </w:rPr>
        <w:t>Signature</w:t>
      </w:r>
      <w:r w:rsidR="000900A2" w:rsidRPr="0041188B">
        <w:rPr>
          <w:rFonts w:ascii="Arial" w:eastAsia="Arial" w:hAnsi="Arial" w:cs="Arial"/>
        </w:rPr>
        <w:t xml:space="preserve"> d</w:t>
      </w:r>
      <w:r w:rsidR="005426F4">
        <w:rPr>
          <w:rFonts w:ascii="Arial" w:eastAsia="Arial" w:hAnsi="Arial" w:cs="Arial"/>
        </w:rPr>
        <w:t>e l’usager</w:t>
      </w:r>
      <w:r w:rsidR="000900A2" w:rsidRPr="0041188B">
        <w:rPr>
          <w:rFonts w:ascii="Arial" w:eastAsia="Arial" w:hAnsi="Arial" w:cs="Arial"/>
        </w:rPr>
        <w:t xml:space="preserve">                    </w:t>
      </w:r>
      <w:r w:rsidR="00D62113" w:rsidRPr="0041188B">
        <w:rPr>
          <w:rFonts w:ascii="Arial" w:eastAsia="Arial" w:hAnsi="Arial" w:cs="Arial"/>
        </w:rPr>
        <w:t xml:space="preserve">        </w:t>
      </w:r>
      <w:r w:rsidR="003C7548" w:rsidRPr="0041188B">
        <w:rPr>
          <w:rFonts w:ascii="Arial" w:eastAsia="Arial" w:hAnsi="Arial" w:cs="Arial"/>
        </w:rPr>
        <w:t xml:space="preserve">                            </w:t>
      </w:r>
      <w:r w:rsidR="00D62113" w:rsidRPr="0041188B">
        <w:rPr>
          <w:rFonts w:ascii="Arial" w:eastAsia="Arial" w:hAnsi="Arial" w:cs="Arial"/>
        </w:rPr>
        <w:t xml:space="preserve"> </w:t>
      </w:r>
      <w:r w:rsidR="000900A2" w:rsidRPr="0041188B">
        <w:rPr>
          <w:rFonts w:ascii="Arial" w:eastAsia="Arial" w:hAnsi="Arial" w:cs="Arial"/>
        </w:rPr>
        <w:t>Signature de l’établissement</w:t>
      </w:r>
    </w:p>
    <w:sectPr w:rsidR="00D62113" w:rsidRPr="0041188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6C5D7118"/>
    <w:multiLevelType w:val="multilevel"/>
    <w:tmpl w:val="DF288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C973DEA"/>
    <w:multiLevelType w:val="hybridMultilevel"/>
    <w:tmpl w:val="E39450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864A6D"/>
    <w:multiLevelType w:val="multilevel"/>
    <w:tmpl w:val="19C4B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50561999">
    <w:abstractNumId w:val="8"/>
  </w:num>
  <w:num w:numId="2" w16cid:durableId="1747921008">
    <w:abstractNumId w:val="6"/>
  </w:num>
  <w:num w:numId="3" w16cid:durableId="1601835606">
    <w:abstractNumId w:val="5"/>
  </w:num>
  <w:num w:numId="4" w16cid:durableId="324938810">
    <w:abstractNumId w:val="4"/>
  </w:num>
  <w:num w:numId="5" w16cid:durableId="1337728514">
    <w:abstractNumId w:val="7"/>
  </w:num>
  <w:num w:numId="6" w16cid:durableId="1092974040">
    <w:abstractNumId w:val="3"/>
  </w:num>
  <w:num w:numId="7" w16cid:durableId="1664893906">
    <w:abstractNumId w:val="2"/>
  </w:num>
  <w:num w:numId="8" w16cid:durableId="1841772301">
    <w:abstractNumId w:val="1"/>
  </w:num>
  <w:num w:numId="9" w16cid:durableId="698893519">
    <w:abstractNumId w:val="0"/>
  </w:num>
  <w:num w:numId="10" w16cid:durableId="1228371414">
    <w:abstractNumId w:val="9"/>
  </w:num>
  <w:num w:numId="11" w16cid:durableId="1503163038">
    <w:abstractNumId w:val="10"/>
  </w:num>
  <w:num w:numId="12" w16cid:durableId="193331488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0029"/>
    <w:rsid w:val="000056DB"/>
    <w:rsid w:val="00034616"/>
    <w:rsid w:val="000349FC"/>
    <w:rsid w:val="000451D5"/>
    <w:rsid w:val="000561BE"/>
    <w:rsid w:val="00060437"/>
    <w:rsid w:val="0006063C"/>
    <w:rsid w:val="00070802"/>
    <w:rsid w:val="00071469"/>
    <w:rsid w:val="000808FD"/>
    <w:rsid w:val="000900A2"/>
    <w:rsid w:val="00090B3E"/>
    <w:rsid w:val="000A4009"/>
    <w:rsid w:val="000C018E"/>
    <w:rsid w:val="000E37AE"/>
    <w:rsid w:val="000E4205"/>
    <w:rsid w:val="001058BA"/>
    <w:rsid w:val="001169C7"/>
    <w:rsid w:val="00117393"/>
    <w:rsid w:val="001303E6"/>
    <w:rsid w:val="0014702E"/>
    <w:rsid w:val="0015074B"/>
    <w:rsid w:val="001576EB"/>
    <w:rsid w:val="001656F9"/>
    <w:rsid w:val="0018538A"/>
    <w:rsid w:val="00191B8A"/>
    <w:rsid w:val="0019368C"/>
    <w:rsid w:val="001A1EF0"/>
    <w:rsid w:val="001A2890"/>
    <w:rsid w:val="001A424F"/>
    <w:rsid w:val="001A51B2"/>
    <w:rsid w:val="001A60A5"/>
    <w:rsid w:val="001B107F"/>
    <w:rsid w:val="001C427A"/>
    <w:rsid w:val="001E01A7"/>
    <w:rsid w:val="002020C6"/>
    <w:rsid w:val="002165F4"/>
    <w:rsid w:val="00231F17"/>
    <w:rsid w:val="00233433"/>
    <w:rsid w:val="00260717"/>
    <w:rsid w:val="002632FA"/>
    <w:rsid w:val="00266A2C"/>
    <w:rsid w:val="0028251C"/>
    <w:rsid w:val="0028397A"/>
    <w:rsid w:val="00284534"/>
    <w:rsid w:val="0029639D"/>
    <w:rsid w:val="002A0C9E"/>
    <w:rsid w:val="002A3E36"/>
    <w:rsid w:val="002A6D36"/>
    <w:rsid w:val="002A7F6D"/>
    <w:rsid w:val="002B16DC"/>
    <w:rsid w:val="002C4578"/>
    <w:rsid w:val="002D5579"/>
    <w:rsid w:val="002E31A7"/>
    <w:rsid w:val="002E55A5"/>
    <w:rsid w:val="002F02CD"/>
    <w:rsid w:val="002F4490"/>
    <w:rsid w:val="002F519D"/>
    <w:rsid w:val="003035D6"/>
    <w:rsid w:val="00307C59"/>
    <w:rsid w:val="00311E42"/>
    <w:rsid w:val="00313C61"/>
    <w:rsid w:val="00320A20"/>
    <w:rsid w:val="0032322F"/>
    <w:rsid w:val="00326F90"/>
    <w:rsid w:val="00327FC4"/>
    <w:rsid w:val="00331048"/>
    <w:rsid w:val="003372A4"/>
    <w:rsid w:val="0033776C"/>
    <w:rsid w:val="00340784"/>
    <w:rsid w:val="00340F54"/>
    <w:rsid w:val="00345704"/>
    <w:rsid w:val="00355FB1"/>
    <w:rsid w:val="003652F6"/>
    <w:rsid w:val="00367DB3"/>
    <w:rsid w:val="00376AAF"/>
    <w:rsid w:val="00377FD9"/>
    <w:rsid w:val="0038172B"/>
    <w:rsid w:val="003A3FE8"/>
    <w:rsid w:val="003A4322"/>
    <w:rsid w:val="003B1AC1"/>
    <w:rsid w:val="003C51A5"/>
    <w:rsid w:val="003C7548"/>
    <w:rsid w:val="003E758C"/>
    <w:rsid w:val="00405199"/>
    <w:rsid w:val="0041188B"/>
    <w:rsid w:val="004135CD"/>
    <w:rsid w:val="00434592"/>
    <w:rsid w:val="00434CDC"/>
    <w:rsid w:val="004575E4"/>
    <w:rsid w:val="00464F62"/>
    <w:rsid w:val="004669DA"/>
    <w:rsid w:val="00474EBE"/>
    <w:rsid w:val="004808F5"/>
    <w:rsid w:val="00485DC3"/>
    <w:rsid w:val="00493079"/>
    <w:rsid w:val="004A3123"/>
    <w:rsid w:val="004C525F"/>
    <w:rsid w:val="004D3835"/>
    <w:rsid w:val="004E2D94"/>
    <w:rsid w:val="004E6534"/>
    <w:rsid w:val="00502EBD"/>
    <w:rsid w:val="00505AFB"/>
    <w:rsid w:val="0051307D"/>
    <w:rsid w:val="00523470"/>
    <w:rsid w:val="00526DC6"/>
    <w:rsid w:val="00541B28"/>
    <w:rsid w:val="005426F4"/>
    <w:rsid w:val="00545928"/>
    <w:rsid w:val="00546397"/>
    <w:rsid w:val="00551EFC"/>
    <w:rsid w:val="00552548"/>
    <w:rsid w:val="00553496"/>
    <w:rsid w:val="00570FC4"/>
    <w:rsid w:val="005730C0"/>
    <w:rsid w:val="005763A1"/>
    <w:rsid w:val="005903CE"/>
    <w:rsid w:val="005B1EBD"/>
    <w:rsid w:val="005B459F"/>
    <w:rsid w:val="005B7855"/>
    <w:rsid w:val="005B7922"/>
    <w:rsid w:val="005D1925"/>
    <w:rsid w:val="005D5867"/>
    <w:rsid w:val="005F08CE"/>
    <w:rsid w:val="005F3871"/>
    <w:rsid w:val="005F6911"/>
    <w:rsid w:val="00604A4A"/>
    <w:rsid w:val="00611914"/>
    <w:rsid w:val="00615571"/>
    <w:rsid w:val="00621258"/>
    <w:rsid w:val="00627602"/>
    <w:rsid w:val="00640858"/>
    <w:rsid w:val="00646691"/>
    <w:rsid w:val="00664435"/>
    <w:rsid w:val="00666233"/>
    <w:rsid w:val="006860A6"/>
    <w:rsid w:val="00695EAF"/>
    <w:rsid w:val="00697C34"/>
    <w:rsid w:val="006A187D"/>
    <w:rsid w:val="006B5B99"/>
    <w:rsid w:val="006F590D"/>
    <w:rsid w:val="00704AAB"/>
    <w:rsid w:val="007075D6"/>
    <w:rsid w:val="007115A1"/>
    <w:rsid w:val="00716924"/>
    <w:rsid w:val="00716D38"/>
    <w:rsid w:val="007233A0"/>
    <w:rsid w:val="007260ED"/>
    <w:rsid w:val="007319A3"/>
    <w:rsid w:val="00741991"/>
    <w:rsid w:val="00742E37"/>
    <w:rsid w:val="007478CC"/>
    <w:rsid w:val="007504C5"/>
    <w:rsid w:val="007613C6"/>
    <w:rsid w:val="00764942"/>
    <w:rsid w:val="0077171C"/>
    <w:rsid w:val="00783B95"/>
    <w:rsid w:val="00791479"/>
    <w:rsid w:val="007A1A73"/>
    <w:rsid w:val="007A5A17"/>
    <w:rsid w:val="007B3958"/>
    <w:rsid w:val="007C1A31"/>
    <w:rsid w:val="007D070E"/>
    <w:rsid w:val="007D1C96"/>
    <w:rsid w:val="007D371D"/>
    <w:rsid w:val="007D5EC9"/>
    <w:rsid w:val="007D60AD"/>
    <w:rsid w:val="007E4749"/>
    <w:rsid w:val="007F2275"/>
    <w:rsid w:val="008165A1"/>
    <w:rsid w:val="00826A36"/>
    <w:rsid w:val="00831342"/>
    <w:rsid w:val="00837725"/>
    <w:rsid w:val="00854503"/>
    <w:rsid w:val="00856B52"/>
    <w:rsid w:val="008670B5"/>
    <w:rsid w:val="00884712"/>
    <w:rsid w:val="008963F9"/>
    <w:rsid w:val="008B12ED"/>
    <w:rsid w:val="008B5C33"/>
    <w:rsid w:val="008C6075"/>
    <w:rsid w:val="008D072C"/>
    <w:rsid w:val="008D7E27"/>
    <w:rsid w:val="008F1107"/>
    <w:rsid w:val="008F173D"/>
    <w:rsid w:val="008F7D0B"/>
    <w:rsid w:val="00904F6C"/>
    <w:rsid w:val="00906E22"/>
    <w:rsid w:val="00913E54"/>
    <w:rsid w:val="00914FF1"/>
    <w:rsid w:val="00930D00"/>
    <w:rsid w:val="009315AD"/>
    <w:rsid w:val="00931D77"/>
    <w:rsid w:val="0095155E"/>
    <w:rsid w:val="009625B0"/>
    <w:rsid w:val="00962932"/>
    <w:rsid w:val="00987292"/>
    <w:rsid w:val="009A7367"/>
    <w:rsid w:val="009B035D"/>
    <w:rsid w:val="009B5E79"/>
    <w:rsid w:val="009B71C6"/>
    <w:rsid w:val="009D18EF"/>
    <w:rsid w:val="009D76DF"/>
    <w:rsid w:val="009E1115"/>
    <w:rsid w:val="009E496B"/>
    <w:rsid w:val="00A00319"/>
    <w:rsid w:val="00A1205F"/>
    <w:rsid w:val="00A15111"/>
    <w:rsid w:val="00A25A33"/>
    <w:rsid w:val="00A27DB7"/>
    <w:rsid w:val="00A413A6"/>
    <w:rsid w:val="00A65441"/>
    <w:rsid w:val="00A6763D"/>
    <w:rsid w:val="00A836B8"/>
    <w:rsid w:val="00A92C05"/>
    <w:rsid w:val="00AA0763"/>
    <w:rsid w:val="00AA1D8D"/>
    <w:rsid w:val="00AA6612"/>
    <w:rsid w:val="00AB340F"/>
    <w:rsid w:val="00AC16E0"/>
    <w:rsid w:val="00AC759C"/>
    <w:rsid w:val="00AC7DD1"/>
    <w:rsid w:val="00AE4682"/>
    <w:rsid w:val="00AE71E9"/>
    <w:rsid w:val="00AF635F"/>
    <w:rsid w:val="00AF67D4"/>
    <w:rsid w:val="00B018E1"/>
    <w:rsid w:val="00B02C21"/>
    <w:rsid w:val="00B051A4"/>
    <w:rsid w:val="00B25AC4"/>
    <w:rsid w:val="00B36894"/>
    <w:rsid w:val="00B44A33"/>
    <w:rsid w:val="00B45E32"/>
    <w:rsid w:val="00B47730"/>
    <w:rsid w:val="00B504D8"/>
    <w:rsid w:val="00B5581F"/>
    <w:rsid w:val="00B57A8E"/>
    <w:rsid w:val="00B73103"/>
    <w:rsid w:val="00B80FD3"/>
    <w:rsid w:val="00B819ED"/>
    <w:rsid w:val="00B83E40"/>
    <w:rsid w:val="00B8409C"/>
    <w:rsid w:val="00B8550C"/>
    <w:rsid w:val="00B94DE9"/>
    <w:rsid w:val="00B96737"/>
    <w:rsid w:val="00BA0BC5"/>
    <w:rsid w:val="00BB0E71"/>
    <w:rsid w:val="00BB4525"/>
    <w:rsid w:val="00BC0501"/>
    <w:rsid w:val="00BD2088"/>
    <w:rsid w:val="00BD3BDC"/>
    <w:rsid w:val="00BF08AE"/>
    <w:rsid w:val="00BF1794"/>
    <w:rsid w:val="00BF5425"/>
    <w:rsid w:val="00C058B5"/>
    <w:rsid w:val="00C10329"/>
    <w:rsid w:val="00C15B4C"/>
    <w:rsid w:val="00C22C3C"/>
    <w:rsid w:val="00C249A7"/>
    <w:rsid w:val="00C442CE"/>
    <w:rsid w:val="00C44D7D"/>
    <w:rsid w:val="00C52D03"/>
    <w:rsid w:val="00C846B6"/>
    <w:rsid w:val="00C94778"/>
    <w:rsid w:val="00C96CBA"/>
    <w:rsid w:val="00CB0664"/>
    <w:rsid w:val="00CD3223"/>
    <w:rsid w:val="00CE44B8"/>
    <w:rsid w:val="00CE7033"/>
    <w:rsid w:val="00CF60D8"/>
    <w:rsid w:val="00D03B61"/>
    <w:rsid w:val="00D064A3"/>
    <w:rsid w:val="00D06A0A"/>
    <w:rsid w:val="00D466F6"/>
    <w:rsid w:val="00D62113"/>
    <w:rsid w:val="00D624F8"/>
    <w:rsid w:val="00D752AB"/>
    <w:rsid w:val="00D813BC"/>
    <w:rsid w:val="00D83994"/>
    <w:rsid w:val="00D93EBF"/>
    <w:rsid w:val="00DA0CA8"/>
    <w:rsid w:val="00DA7E68"/>
    <w:rsid w:val="00DB0222"/>
    <w:rsid w:val="00DB0822"/>
    <w:rsid w:val="00DE30D8"/>
    <w:rsid w:val="00DE3EC3"/>
    <w:rsid w:val="00DE5399"/>
    <w:rsid w:val="00DF5DC8"/>
    <w:rsid w:val="00DF72D5"/>
    <w:rsid w:val="00DF7ACB"/>
    <w:rsid w:val="00E03403"/>
    <w:rsid w:val="00E055BB"/>
    <w:rsid w:val="00E403D5"/>
    <w:rsid w:val="00E45CFE"/>
    <w:rsid w:val="00E45DBD"/>
    <w:rsid w:val="00E5112F"/>
    <w:rsid w:val="00E63CB6"/>
    <w:rsid w:val="00E64718"/>
    <w:rsid w:val="00E80F34"/>
    <w:rsid w:val="00E83C95"/>
    <w:rsid w:val="00E91DE7"/>
    <w:rsid w:val="00E97D9C"/>
    <w:rsid w:val="00EB2298"/>
    <w:rsid w:val="00ED3C18"/>
    <w:rsid w:val="00ED495E"/>
    <w:rsid w:val="00ED5F61"/>
    <w:rsid w:val="00ED67D3"/>
    <w:rsid w:val="00EE5147"/>
    <w:rsid w:val="00EE5E45"/>
    <w:rsid w:val="00EF6A82"/>
    <w:rsid w:val="00F0134E"/>
    <w:rsid w:val="00F34FF5"/>
    <w:rsid w:val="00F40E2C"/>
    <w:rsid w:val="00F424E4"/>
    <w:rsid w:val="00F569FD"/>
    <w:rsid w:val="00F67094"/>
    <w:rsid w:val="00F7643D"/>
    <w:rsid w:val="00F82FB8"/>
    <w:rsid w:val="00F90529"/>
    <w:rsid w:val="00F92809"/>
    <w:rsid w:val="00F94B70"/>
    <w:rsid w:val="00F97A62"/>
    <w:rsid w:val="00FB0E8C"/>
    <w:rsid w:val="00FC693F"/>
    <w:rsid w:val="00FD0724"/>
    <w:rsid w:val="00FD6726"/>
    <w:rsid w:val="00FF1147"/>
    <w:rsid w:val="00FF1D14"/>
    <w:rsid w:val="00FF6F06"/>
    <w:rsid w:val="053DC929"/>
    <w:rsid w:val="62FD1CA3"/>
    <w:rsid w:val="72613555"/>
    <w:rsid w:val="7DA92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F2655B"/>
  <w14:defaultImageDpi w14:val="330"/>
  <w15:docId w15:val="{5A25AC93-5219-4C9A-955A-8F14C03F6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143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E25ADDDAC98D43B45461BA867E41CA" ma:contentTypeVersion="23" ma:contentTypeDescription="Crée un document." ma:contentTypeScope="" ma:versionID="aad1afdf7b6e10e108cd127841412408">
  <xsd:schema xmlns:xsd="http://www.w3.org/2001/XMLSchema" xmlns:xs="http://www.w3.org/2001/XMLSchema" xmlns:p="http://schemas.microsoft.com/office/2006/metadata/properties" xmlns:ns2="01a7cc02-f579-403b-9706-1a34385f9866" xmlns:ns3="4b654bf5-04c1-4fe8-98fa-e122cb0f18bf" targetNamespace="http://schemas.microsoft.com/office/2006/metadata/properties" ma:root="true" ma:fieldsID="867da8afb0bd5e12fada42e8142d4836" ns2:_="" ns3:_="">
    <xsd:import namespace="01a7cc02-f579-403b-9706-1a34385f9866"/>
    <xsd:import namespace="4b654bf5-04c1-4fe8-98fa-e122cb0f18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Th_x00e8_me" minOccurs="0"/>
                <xsd:element ref="ns2:P_x00e9_riodepr_x00e9_vue" minOccurs="0"/>
                <xsd:element ref="ns2:Tempsestim_x00e9_" minOccurs="0"/>
                <xsd:element ref="ns2:Demandefaitepar" minOccurs="0"/>
                <xsd:element ref="ns2:Datebutoirpr_x00e9_prod" minOccurs="0"/>
                <xsd:element ref="ns2:Etatdelademande" minOccurs="0"/>
                <xsd:element ref="ns2:Miseenprod" minOccurs="0"/>
                <xsd:element ref="ns2:Commentaire" minOccurs="0"/>
                <xsd:element ref="ns2:Form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7cc02-f579-403b-9706-1a34385f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27b0ebcd-6f27-4f07-8134-dc73aee9a9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  <xsd:element name="Th_x00e8_me" ma:index="22" nillable="true" ma:displayName="Thème" ma:format="Dropdown" ma:internalName="Th_x00e8_me">
      <xsd:simpleType>
        <xsd:restriction base="dms:Text">
          <xsd:maxLength value="255"/>
        </xsd:restriction>
      </xsd:simpleType>
    </xsd:element>
    <xsd:element name="P_x00e9_riodepr_x00e9_vue" ma:index="23" nillable="true" ma:displayName="Période prévue" ma:format="Dropdown" ma:internalName="P_x00e9_riodepr_x00e9_vue">
      <xsd:simpleType>
        <xsd:restriction base="dms:Text">
          <xsd:maxLength value="255"/>
        </xsd:restriction>
      </xsd:simpleType>
    </xsd:element>
    <xsd:element name="Tempsestim_x00e9_" ma:index="24" nillable="true" ma:displayName="Temps estimé" ma:format="Dropdown" ma:internalName="Tempsestim_x00e9_">
      <xsd:simpleType>
        <xsd:union memberTypes="dms:Text">
          <xsd:simpleType>
            <xsd:restriction base="dms:Choice">
              <xsd:enumeration value="0.5 jour"/>
              <xsd:enumeration value="1 jour"/>
              <xsd:enumeration value="2 jours"/>
              <xsd:enumeration value="5 jours"/>
              <xsd:enumeration value="10 jours"/>
            </xsd:restriction>
          </xsd:simpleType>
        </xsd:union>
      </xsd:simpleType>
    </xsd:element>
    <xsd:element name="Demandefaitepar" ma:index="25" nillable="true" ma:displayName="Demande faite par" ma:format="Dropdown" ma:list="UserInfo" ma:SharePointGroup="0" ma:internalName="Demandefaitepa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butoirpr_x00e9_prod" ma:index="26" nillable="true" ma:displayName="Date butoir préprod" ma:format="DateOnly" ma:internalName="Datebutoirpr_x00e9_prod">
      <xsd:simpleType>
        <xsd:restriction base="dms:DateTime"/>
      </xsd:simpleType>
    </xsd:element>
    <xsd:element name="Etatdelademande" ma:index="27" nillable="true" ma:displayName="Etat de la demande" ma:format="Dropdown" ma:internalName="Etatdelademande">
      <xsd:simpleType>
        <xsd:restriction base="dms:Choice">
          <xsd:enumeration value="Prévision"/>
          <xsd:enumeration value="A traiter"/>
          <xsd:enumeration value="En cours préprod"/>
          <xsd:enumeration value="Préprod OK"/>
          <xsd:enumeration value="Validé pour prod"/>
          <xsd:enumeration value="En cours prod"/>
          <xsd:enumeration value="Prod ok"/>
        </xsd:restriction>
      </xsd:simpleType>
    </xsd:element>
    <xsd:element name="Miseenprod" ma:index="28" nillable="true" ma:displayName="Mise en prod" ma:format="DateOnly" ma:internalName="Miseenprod">
      <xsd:simpleType>
        <xsd:restriction base="dms:DateTime"/>
      </xsd:simpleType>
    </xsd:element>
    <xsd:element name="Commentaire" ma:index="29" nillable="true" ma:displayName="Commentaire" ma:format="Dropdown" ma:internalName="Commentaire">
      <xsd:simpleType>
        <xsd:restriction base="dms:Text">
          <xsd:maxLength value="255"/>
        </xsd:restriction>
      </xsd:simpleType>
    </xsd:element>
    <xsd:element name="Formation" ma:index="30" nillable="true" ma:displayName="Formation" ma:format="Dropdown" ma:internalName="Formation">
      <xsd:simpleType>
        <xsd:restriction base="dms:Choice">
          <xsd:enumeration value="A faire"/>
          <xsd:enumeration value="Fai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654bf5-04c1-4fe8-98fa-e122cb0f18b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ce2a7694-8266-4df6-a6f9-b73adb19123d}" ma:internalName="TaxCatchAll" ma:showField="CatchAllData" ma:web="4b654bf5-04c1-4fe8-98fa-e122cb0f18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a7cc02-f579-403b-9706-1a34385f9866">
      <Terms xmlns="http://schemas.microsoft.com/office/infopath/2007/PartnerControls"/>
    </lcf76f155ced4ddcb4097134ff3c332f>
    <TaxCatchAll xmlns="4b654bf5-04c1-4fe8-98fa-e122cb0f18bf" xsi:nil="true"/>
    <MediaLengthInSeconds xmlns="01a7cc02-f579-403b-9706-1a34385f9866" xsi:nil="true"/>
    <Miseenprod xmlns="01a7cc02-f579-403b-9706-1a34385f9866" xsi:nil="true"/>
    <P_x00e9_riodepr_x00e9_vue xmlns="01a7cc02-f579-403b-9706-1a34385f9866" xsi:nil="true"/>
    <Tempsestim_x00e9_ xmlns="01a7cc02-f579-403b-9706-1a34385f9866" xsi:nil="true"/>
    <Demandefaitepar xmlns="01a7cc02-f579-403b-9706-1a34385f9866">
      <UserInfo>
        <DisplayName/>
        <AccountId xsi:nil="true"/>
        <AccountType/>
      </UserInfo>
    </Demandefaitepar>
    <Formation xmlns="01a7cc02-f579-403b-9706-1a34385f9866" xsi:nil="true"/>
    <Datebutoirpr_x00e9_prod xmlns="01a7cc02-f579-403b-9706-1a34385f9866" xsi:nil="true"/>
    <Etatdelademande xmlns="01a7cc02-f579-403b-9706-1a34385f9866" xsi:nil="true"/>
    <Commentaire xmlns="01a7cc02-f579-403b-9706-1a34385f9866" xsi:nil="true"/>
    <Th_x00e8_me xmlns="01a7cc02-f579-403b-9706-1a34385f9866" xsi:nil="true"/>
  </documentManagement>
</p:properties>
</file>

<file path=customXml/itemProps1.xml><?xml version="1.0" encoding="utf-8"?>
<ds:datastoreItem xmlns:ds="http://schemas.openxmlformats.org/officeDocument/2006/customXml" ds:itemID="{027DF2AD-2766-477F-958A-8267E217A960}"/>
</file>

<file path=customXml/itemProps2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9732A49-1AED-429F-B277-CAFC7C96982E}"/>
</file>

<file path=customXml/itemProps4.xml><?xml version="1.0" encoding="utf-8"?>
<ds:datastoreItem xmlns:ds="http://schemas.openxmlformats.org/officeDocument/2006/customXml" ds:itemID="{D6316697-CEF5-4EA7-AA62-6CB3628B1854}">
  <ds:schemaRefs>
    <ds:schemaRef ds:uri="http://schemas.microsoft.com/office/2006/metadata/properties"/>
    <ds:schemaRef ds:uri="http://schemas.microsoft.com/office/infopath/2007/PartnerControls"/>
    <ds:schemaRef ds:uri="f6ca01e7-bd19-41f1-999c-e032ef5104c3"/>
    <ds:schemaRef ds:uri="http://schemas.microsoft.com/sharepoint/v3"/>
    <ds:schemaRef ds:uri="c4c48032-22c6-442a-abd9-fcbfb449e040"/>
  </ds:schemaRefs>
</ds:datastoreItem>
</file>

<file path=docMetadata/LabelInfo.xml><?xml version="1.0" encoding="utf-8"?>
<clbl:labelList xmlns:clbl="http://schemas.microsoft.com/office/2020/mipLabelMetadata">
  <clbl:label id="{fe9645ce-24f7-4fa7-847c-11dc6037a35a}" enabled="1" method="Standard" siteId="{b9e9ed43-edf4-4755-925b-76f18f50dbe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172</Words>
  <Characters>938</Characters>
  <Application>Microsoft Office Word</Application>
  <DocSecurity>4</DocSecurity>
  <Lines>27</Lines>
  <Paragraphs>16</Paragraphs>
  <ScaleCrop>false</ScaleCrop>
  <Manager/>
  <Company/>
  <LinksUpToDate>false</LinksUpToDate>
  <CharactersWithSpaces>1167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Steve Ehemba</cp:lastModifiedBy>
  <cp:revision>7</cp:revision>
  <dcterms:created xsi:type="dcterms:W3CDTF">2025-12-03T00:45:00Z</dcterms:created>
  <dcterms:modified xsi:type="dcterms:W3CDTF">2025-12-03T17:45:00Z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e9645ce-24f7-4fa7-847c-11dc6037a35a_Enabled">
    <vt:lpwstr>true</vt:lpwstr>
  </property>
  <property fmtid="{D5CDD505-2E9C-101B-9397-08002B2CF9AE}" pid="3" name="MSIP_Label_fe9645ce-24f7-4fa7-847c-11dc6037a35a_SetDate">
    <vt:lpwstr>2025-09-14T19:48:28Z</vt:lpwstr>
  </property>
  <property fmtid="{D5CDD505-2E9C-101B-9397-08002B2CF9AE}" pid="4" name="MSIP_Label_fe9645ce-24f7-4fa7-847c-11dc6037a35a_Method">
    <vt:lpwstr>Standard</vt:lpwstr>
  </property>
  <property fmtid="{D5CDD505-2E9C-101B-9397-08002B2CF9AE}" pid="5" name="MSIP_Label_fe9645ce-24f7-4fa7-847c-11dc6037a35a_Name">
    <vt:lpwstr>(FRA) C-Confidentiel</vt:lpwstr>
  </property>
  <property fmtid="{D5CDD505-2E9C-101B-9397-08002B2CF9AE}" pid="6" name="MSIP_Label_fe9645ce-24f7-4fa7-847c-11dc6037a35a_SiteId">
    <vt:lpwstr>b9e9ed43-edf4-4755-925b-76f18f50dbe7</vt:lpwstr>
  </property>
  <property fmtid="{D5CDD505-2E9C-101B-9397-08002B2CF9AE}" pid="7" name="MSIP_Label_fe9645ce-24f7-4fa7-847c-11dc6037a35a_ActionId">
    <vt:lpwstr>3e5cd46a-bdf2-4450-b3b7-f35a797f29e0</vt:lpwstr>
  </property>
  <property fmtid="{D5CDD505-2E9C-101B-9397-08002B2CF9AE}" pid="8" name="MSIP_Label_fe9645ce-24f7-4fa7-847c-11dc6037a35a_ContentBits">
    <vt:lpwstr>0</vt:lpwstr>
  </property>
  <property fmtid="{D5CDD505-2E9C-101B-9397-08002B2CF9AE}" pid="9" name="MSIP_Label_fe9645ce-24f7-4fa7-847c-11dc6037a35a_Tag">
    <vt:lpwstr>10, 3, 0, 1</vt:lpwstr>
  </property>
  <property fmtid="{D5CDD505-2E9C-101B-9397-08002B2CF9AE}" pid="10" name="ContentTypeId">
    <vt:lpwstr>0x0101001AE25ADDDAC98D43B45461BA867E41CA</vt:lpwstr>
  </property>
  <property fmtid="{D5CDD505-2E9C-101B-9397-08002B2CF9AE}" pid="11" name="Marché">
    <vt:lpwstr/>
  </property>
  <property fmtid="{D5CDD505-2E9C-101B-9397-08002B2CF9AE}" pid="12" name="Type de document ANS">
    <vt:lpwstr/>
  </property>
  <property fmtid="{D5CDD505-2E9C-101B-9397-08002B2CF9AE}" pid="13" name="Projet">
    <vt:lpwstr/>
  </property>
  <property fmtid="{D5CDD505-2E9C-101B-9397-08002B2CF9AE}" pid="14" name="MediaServiceImageTags">
    <vt:lpwstr/>
  </property>
  <property fmtid="{D5CDD505-2E9C-101B-9397-08002B2CF9AE}" pid="15" name="Direction / Service">
    <vt:lpwstr/>
  </property>
  <property fmtid="{D5CDD505-2E9C-101B-9397-08002B2CF9AE}" pid="16" name="Statut_x0020_du_x0020_document">
    <vt:lpwstr/>
  </property>
  <property fmtid="{D5CDD505-2E9C-101B-9397-08002B2CF9AE}" pid="17" name="Cat_x00e9_gorie_x0020_Documentaire">
    <vt:lpwstr/>
  </property>
  <property fmtid="{D5CDD505-2E9C-101B-9397-08002B2CF9AE}" pid="18" name="March_x00e9_">
    <vt:lpwstr/>
  </property>
  <property fmtid="{D5CDD505-2E9C-101B-9397-08002B2CF9AE}" pid="19" name="Direction_x0020__x002F__x0020_Service">
    <vt:lpwstr/>
  </property>
  <property fmtid="{D5CDD505-2E9C-101B-9397-08002B2CF9AE}" pid="20" name="Statut du document">
    <vt:lpwstr/>
  </property>
  <property fmtid="{D5CDD505-2E9C-101B-9397-08002B2CF9AE}" pid="21" name="Version_x0020_Applicative0">
    <vt:lpwstr/>
  </property>
  <property fmtid="{D5CDD505-2E9C-101B-9397-08002B2CF9AE}" pid="22" name="Type_x0020_de_x0020_document_x0020_ANS">
    <vt:lpwstr/>
  </property>
  <property fmtid="{D5CDD505-2E9C-101B-9397-08002B2CF9AE}" pid="23" name="Classification">
    <vt:lpwstr/>
  </property>
  <property fmtid="{D5CDD505-2E9C-101B-9397-08002B2CF9AE}" pid="24" name="Version Applicative0">
    <vt:lpwstr/>
  </property>
  <property fmtid="{D5CDD505-2E9C-101B-9397-08002B2CF9AE}" pid="25" name="Sort_x0020_Final_x0020__x0028_Archivage_x0029_1">
    <vt:lpwstr/>
  </property>
  <property fmtid="{D5CDD505-2E9C-101B-9397-08002B2CF9AE}" pid="26" name="Catégorie Documentaire">
    <vt:lpwstr/>
  </property>
  <property fmtid="{D5CDD505-2E9C-101B-9397-08002B2CF9AE}" pid="27" name="Prestataire_x0028_s_x0029_">
    <vt:lpwstr/>
  </property>
  <property fmtid="{D5CDD505-2E9C-101B-9397-08002B2CF9AE}" pid="28" name="Sort Final (Archivage)1">
    <vt:lpwstr/>
  </property>
  <property fmtid="{D5CDD505-2E9C-101B-9397-08002B2CF9AE}" pid="29" name="Prestataire(s)">
    <vt:lpwstr/>
  </property>
  <property fmtid="{D5CDD505-2E9C-101B-9397-08002B2CF9AE}" pid="30" name="Order">
    <vt:r8>1120000</vt:r8>
  </property>
  <property fmtid="{D5CDD505-2E9C-101B-9397-08002B2CF9AE}" pid="31" name="xd_ProgID">
    <vt:lpwstr/>
  </property>
  <property fmtid="{D5CDD505-2E9C-101B-9397-08002B2CF9AE}" pid="32" name="ComplianceAssetId">
    <vt:lpwstr/>
  </property>
  <property fmtid="{D5CDD505-2E9C-101B-9397-08002B2CF9AE}" pid="33" name="TemplateUrl">
    <vt:lpwstr/>
  </property>
  <property fmtid="{D5CDD505-2E9C-101B-9397-08002B2CF9AE}" pid="34" name="TriggerFlowInfo">
    <vt:lpwstr/>
  </property>
  <property fmtid="{D5CDD505-2E9C-101B-9397-08002B2CF9AE}" pid="35" name="xd_Signature">
    <vt:bool>false</vt:bool>
  </property>
</Properties>
</file>